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5930AF4D"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AC35B7">
        <w:t xml:space="preserve">- </w:t>
      </w:r>
      <w:r w:rsidR="00AC35B7" w:rsidRPr="00AC35B7">
        <w:rPr>
          <w:b/>
          <w:bCs/>
          <w:sz w:val="22"/>
          <w:szCs w:val="22"/>
        </w:rPr>
        <w:t xml:space="preserve">Lotto </w:t>
      </w:r>
      <w:r w:rsidR="00005901">
        <w:rPr>
          <w:b/>
          <w:bCs/>
          <w:sz w:val="22"/>
          <w:szCs w:val="22"/>
        </w:rPr>
        <w:t>10</w:t>
      </w:r>
      <w:r w:rsidR="00E3770B">
        <w:rPr>
          <w:b/>
          <w:bCs/>
          <w:sz w:val="22"/>
          <w:szCs w:val="22"/>
        </w:rPr>
        <w:t xml:space="preserve"> -</w:t>
      </w:r>
      <w:r w:rsidR="00AC35B7" w:rsidRPr="00AC35B7">
        <w:rPr>
          <w:b/>
          <w:bCs/>
          <w:sz w:val="22"/>
          <w:szCs w:val="22"/>
        </w:rPr>
        <w:t xml:space="preserve"> Modello di offerta</w:t>
      </w:r>
      <w:r w:rsidR="00AC35B7">
        <w:rPr>
          <w:b/>
          <w:bCs/>
          <w:sz w:val="22"/>
          <w:szCs w:val="22"/>
        </w:rPr>
        <w:t xml:space="preserve"> tecnica</w:t>
      </w:r>
    </w:p>
    <w:p w14:paraId="28CC6B39" w14:textId="12114C21" w:rsidR="00291F84" w:rsidRPr="007126FA" w:rsidRDefault="004F4193" w:rsidP="004F4193">
      <w:pPr>
        <w:spacing w:before="360" w:after="120"/>
        <w:ind w:right="-159"/>
        <w:jc w:val="both"/>
        <w:rPr>
          <w:b/>
          <w:kern w:val="1"/>
          <w:sz w:val="22"/>
          <w:szCs w:val="22"/>
          <w:lang w:eastAsia="ar-SA" w:bidi="it-IT"/>
        </w:rPr>
      </w:pPr>
      <w:r w:rsidRPr="007126FA">
        <w:rPr>
          <w:b/>
          <w:sz w:val="22"/>
          <w:szCs w:val="22"/>
        </w:rPr>
        <w:t xml:space="preserve">OGGETTO: </w:t>
      </w:r>
      <w:r w:rsidR="00810D25" w:rsidRPr="007126FA">
        <w:rPr>
          <w:b/>
          <w:sz w:val="22"/>
          <w:szCs w:val="22"/>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3892E94E" w14:textId="0A57EBA8" w:rsidR="00E90010" w:rsidRDefault="00E3770B" w:rsidP="00005901">
      <w:pPr>
        <w:spacing w:before="240" w:after="120"/>
        <w:jc w:val="center"/>
        <w:rPr>
          <w:b/>
          <w:sz w:val="28"/>
          <w:szCs w:val="28"/>
        </w:rPr>
      </w:pPr>
      <w:r w:rsidRPr="00E3770B">
        <w:rPr>
          <w:b/>
          <w:sz w:val="28"/>
          <w:szCs w:val="28"/>
        </w:rPr>
        <w:t xml:space="preserve">Lotto </w:t>
      </w:r>
      <w:r w:rsidR="00005901">
        <w:rPr>
          <w:b/>
          <w:sz w:val="28"/>
          <w:szCs w:val="28"/>
        </w:rPr>
        <w:t>10</w:t>
      </w:r>
      <w:r w:rsidRPr="00E3770B">
        <w:rPr>
          <w:b/>
          <w:sz w:val="28"/>
          <w:szCs w:val="28"/>
        </w:rPr>
        <w:t xml:space="preserve"> </w:t>
      </w:r>
      <w:r w:rsidR="00AA04C8">
        <w:rPr>
          <w:b/>
          <w:sz w:val="28"/>
          <w:szCs w:val="28"/>
        </w:rPr>
        <w:t>–</w:t>
      </w:r>
      <w:r w:rsidRPr="00E3770B">
        <w:rPr>
          <w:b/>
          <w:sz w:val="28"/>
          <w:szCs w:val="28"/>
        </w:rPr>
        <w:t xml:space="preserve"> </w:t>
      </w:r>
      <w:r w:rsidR="00005901">
        <w:rPr>
          <w:b/>
          <w:sz w:val="28"/>
          <w:szCs w:val="28"/>
        </w:rPr>
        <w:t xml:space="preserve">PARCO IDROSCALO </w:t>
      </w:r>
      <w:r w:rsidR="00810D25" w:rsidRPr="00810D25">
        <w:rPr>
          <w:b/>
          <w:sz w:val="28"/>
          <w:szCs w:val="28"/>
        </w:rPr>
        <w:t>(uscita senza pernottamento)</w:t>
      </w:r>
    </w:p>
    <w:p w14:paraId="453A3037" w14:textId="7D85FC7A" w:rsidR="00401646" w:rsidRPr="00E3770B" w:rsidRDefault="00AC35B7" w:rsidP="00E90010">
      <w:pPr>
        <w:spacing w:before="120" w:after="120"/>
        <w:jc w:val="center"/>
        <w:rPr>
          <w:b/>
          <w:sz w:val="28"/>
          <w:szCs w:val="28"/>
        </w:rPr>
      </w:pPr>
      <w:r w:rsidRPr="00E3770B">
        <w:rPr>
          <w:b/>
          <w:sz w:val="28"/>
          <w:szCs w:val="28"/>
        </w:rPr>
        <w:t>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2099275D" w:rsidR="00AC35B7" w:rsidRDefault="00810D25" w:rsidP="00AC35B7">
      <w:pPr>
        <w:pStyle w:val="sche3"/>
        <w:numPr>
          <w:ilvl w:val="0"/>
          <w:numId w:val="48"/>
        </w:numPr>
        <w:ind w:left="0"/>
        <w:rPr>
          <w:sz w:val="22"/>
          <w:szCs w:val="22"/>
          <w:lang w:val="it-IT"/>
        </w:rPr>
      </w:pPr>
      <w:r>
        <w:rPr>
          <w:sz w:val="22"/>
          <w:szCs w:val="22"/>
          <w:lang w:val="it-IT"/>
        </w:rPr>
        <w:t>Pullman extralusso</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2FE5F9A0"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810D25">
        <w:rPr>
          <w:b/>
          <w:sz w:val="28"/>
          <w:szCs w:val="28"/>
        </w:rPr>
        <w:t>7</w:t>
      </w:r>
      <w:r w:rsidR="00E3770B">
        <w:rPr>
          <w:b/>
          <w:sz w:val="28"/>
          <w:szCs w:val="28"/>
        </w:rPr>
        <w:t>0</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38FE78D2"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810D2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5D700B4C"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E6BEA1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81590515">
    <w:abstractNumId w:val="50"/>
  </w:num>
  <w:num w:numId="2" w16cid:durableId="565188307">
    <w:abstractNumId w:val="42"/>
  </w:num>
  <w:num w:numId="3" w16cid:durableId="2015760508">
    <w:abstractNumId w:val="8"/>
  </w:num>
  <w:num w:numId="4" w16cid:durableId="1101029351">
    <w:abstractNumId w:val="31"/>
  </w:num>
  <w:num w:numId="5" w16cid:durableId="1493330192">
    <w:abstractNumId w:val="29"/>
  </w:num>
  <w:num w:numId="6" w16cid:durableId="2061051453">
    <w:abstractNumId w:val="27"/>
  </w:num>
  <w:num w:numId="7" w16cid:durableId="104085663">
    <w:abstractNumId w:val="49"/>
  </w:num>
  <w:num w:numId="8" w16cid:durableId="1273391627">
    <w:abstractNumId w:val="46"/>
  </w:num>
  <w:num w:numId="9" w16cid:durableId="681202684">
    <w:abstractNumId w:val="7"/>
  </w:num>
  <w:num w:numId="10" w16cid:durableId="2015723336">
    <w:abstractNumId w:val="45"/>
  </w:num>
  <w:num w:numId="11" w16cid:durableId="480119954">
    <w:abstractNumId w:val="3"/>
  </w:num>
  <w:num w:numId="12" w16cid:durableId="720444114">
    <w:abstractNumId w:val="32"/>
  </w:num>
  <w:num w:numId="13" w16cid:durableId="1422986917">
    <w:abstractNumId w:val="52"/>
  </w:num>
  <w:num w:numId="14" w16cid:durableId="1528176773">
    <w:abstractNumId w:val="40"/>
  </w:num>
  <w:num w:numId="15" w16cid:durableId="316107073">
    <w:abstractNumId w:val="6"/>
  </w:num>
  <w:num w:numId="16" w16cid:durableId="559874934">
    <w:abstractNumId w:val="33"/>
  </w:num>
  <w:num w:numId="17" w16cid:durableId="1219508995">
    <w:abstractNumId w:val="39"/>
  </w:num>
  <w:num w:numId="18" w16cid:durableId="1529761016">
    <w:abstractNumId w:val="5"/>
  </w:num>
  <w:num w:numId="19" w16cid:durableId="204066117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7270926">
    <w:abstractNumId w:val="9"/>
  </w:num>
  <w:num w:numId="21" w16cid:durableId="671295824">
    <w:abstractNumId w:val="25"/>
  </w:num>
  <w:num w:numId="22" w16cid:durableId="1171724439">
    <w:abstractNumId w:val="24"/>
  </w:num>
  <w:num w:numId="23" w16cid:durableId="770469069">
    <w:abstractNumId w:val="13"/>
  </w:num>
  <w:num w:numId="24" w16cid:durableId="127860787">
    <w:abstractNumId w:val="47"/>
  </w:num>
  <w:num w:numId="25" w16cid:durableId="1523130472">
    <w:abstractNumId w:val="26"/>
  </w:num>
  <w:num w:numId="26" w16cid:durableId="755394855">
    <w:abstractNumId w:val="10"/>
  </w:num>
  <w:num w:numId="27" w16cid:durableId="1211376779">
    <w:abstractNumId w:val="38"/>
  </w:num>
  <w:num w:numId="28" w16cid:durableId="2055419385">
    <w:abstractNumId w:val="19"/>
  </w:num>
  <w:num w:numId="29" w16cid:durableId="1601135437">
    <w:abstractNumId w:val="35"/>
  </w:num>
  <w:num w:numId="30" w16cid:durableId="559561338">
    <w:abstractNumId w:val="11"/>
  </w:num>
  <w:num w:numId="31" w16cid:durableId="1556818450">
    <w:abstractNumId w:val="12"/>
  </w:num>
  <w:num w:numId="32" w16cid:durableId="426006849">
    <w:abstractNumId w:val="22"/>
  </w:num>
  <w:num w:numId="33" w16cid:durableId="46537651">
    <w:abstractNumId w:val="18"/>
  </w:num>
  <w:num w:numId="34" w16cid:durableId="148983295">
    <w:abstractNumId w:val="23"/>
  </w:num>
  <w:num w:numId="35" w16cid:durableId="1459178193">
    <w:abstractNumId w:val="36"/>
  </w:num>
  <w:num w:numId="36" w16cid:durableId="2137406621">
    <w:abstractNumId w:val="17"/>
  </w:num>
  <w:num w:numId="37" w16cid:durableId="1627005246">
    <w:abstractNumId w:val="30"/>
  </w:num>
  <w:num w:numId="38" w16cid:durableId="88278465">
    <w:abstractNumId w:val="20"/>
  </w:num>
  <w:num w:numId="39" w16cid:durableId="1618485078">
    <w:abstractNumId w:val="28"/>
  </w:num>
  <w:num w:numId="40" w16cid:durableId="1497959424">
    <w:abstractNumId w:val="44"/>
  </w:num>
  <w:num w:numId="41" w16cid:durableId="1590504572">
    <w:abstractNumId w:val="37"/>
  </w:num>
  <w:num w:numId="42" w16cid:durableId="470250853">
    <w:abstractNumId w:val="16"/>
  </w:num>
  <w:num w:numId="43" w16cid:durableId="2006741553">
    <w:abstractNumId w:val="48"/>
  </w:num>
  <w:num w:numId="44" w16cid:durableId="2121878928">
    <w:abstractNumId w:val="43"/>
  </w:num>
  <w:num w:numId="45" w16cid:durableId="1252733999">
    <w:abstractNumId w:val="34"/>
  </w:num>
  <w:num w:numId="46" w16cid:durableId="98525801">
    <w:abstractNumId w:val="21"/>
  </w:num>
  <w:num w:numId="47" w16cid:durableId="741098216">
    <w:abstractNumId w:val="53"/>
  </w:num>
  <w:num w:numId="48" w16cid:durableId="2059088409">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901"/>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330D"/>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38C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09D"/>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6FA"/>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38DE"/>
    <w:rsid w:val="00804395"/>
    <w:rsid w:val="00805EE6"/>
    <w:rsid w:val="0080620E"/>
    <w:rsid w:val="0080669E"/>
    <w:rsid w:val="00807E40"/>
    <w:rsid w:val="00810D25"/>
    <w:rsid w:val="0081329F"/>
    <w:rsid w:val="00813D72"/>
    <w:rsid w:val="008142BE"/>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E3C8D"/>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5E9"/>
    <w:rsid w:val="009C25B1"/>
    <w:rsid w:val="009C263F"/>
    <w:rsid w:val="009C4529"/>
    <w:rsid w:val="009C53DF"/>
    <w:rsid w:val="009C733D"/>
    <w:rsid w:val="009D190D"/>
    <w:rsid w:val="009D1E91"/>
    <w:rsid w:val="009D31B9"/>
    <w:rsid w:val="009E3947"/>
    <w:rsid w:val="009E39C8"/>
    <w:rsid w:val="009F18B9"/>
    <w:rsid w:val="009F1DEB"/>
    <w:rsid w:val="009F5B41"/>
    <w:rsid w:val="009F5B84"/>
    <w:rsid w:val="009F7FAB"/>
    <w:rsid w:val="00A00448"/>
    <w:rsid w:val="00A03726"/>
    <w:rsid w:val="00A05031"/>
    <w:rsid w:val="00A07BDB"/>
    <w:rsid w:val="00A10EE1"/>
    <w:rsid w:val="00A10F76"/>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04C8"/>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C1D"/>
    <w:rsid w:val="00B22A95"/>
    <w:rsid w:val="00B2541B"/>
    <w:rsid w:val="00B2587B"/>
    <w:rsid w:val="00B2608E"/>
    <w:rsid w:val="00B26186"/>
    <w:rsid w:val="00B2697A"/>
    <w:rsid w:val="00B338B2"/>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7C85"/>
    <w:rsid w:val="00C70B4D"/>
    <w:rsid w:val="00C71AB2"/>
    <w:rsid w:val="00C71AE4"/>
    <w:rsid w:val="00C76252"/>
    <w:rsid w:val="00C76CA0"/>
    <w:rsid w:val="00C808C3"/>
    <w:rsid w:val="00C8173C"/>
    <w:rsid w:val="00C84424"/>
    <w:rsid w:val="00C8447D"/>
    <w:rsid w:val="00C8728C"/>
    <w:rsid w:val="00C93540"/>
    <w:rsid w:val="00C96CE4"/>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1308"/>
    <w:rsid w:val="00E72114"/>
    <w:rsid w:val="00E754BA"/>
    <w:rsid w:val="00E76D67"/>
    <w:rsid w:val="00E77E9C"/>
    <w:rsid w:val="00E77F1A"/>
    <w:rsid w:val="00E80D07"/>
    <w:rsid w:val="00E84F40"/>
    <w:rsid w:val="00E859E6"/>
    <w:rsid w:val="00E90010"/>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344"/>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280</Words>
  <Characters>1912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2188</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3</cp:revision>
  <cp:lastPrinted>2023-04-11T06:33:00Z</cp:lastPrinted>
  <dcterms:created xsi:type="dcterms:W3CDTF">2025-11-18T14:30:00Z</dcterms:created>
  <dcterms:modified xsi:type="dcterms:W3CDTF">2025-11-18T14:31:00Z</dcterms:modified>
</cp:coreProperties>
</file>